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5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李终睿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45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养老231;养老232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养老231;养老232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(050682—002)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(050682—002)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(050682—002)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